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C35AD" w14:textId="77777777" w:rsidR="0033393C" w:rsidRDefault="0033393C">
      <w:pPr>
        <w:pStyle w:val="Heading1"/>
      </w:pPr>
    </w:p>
    <w:p w14:paraId="5C4C6A81" w14:textId="77777777" w:rsidR="0033393C" w:rsidRDefault="0033393C" w:rsidP="0033393C">
      <w:pPr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2C03D62" wp14:editId="63FFBA15">
            <wp:simplePos x="0" y="0"/>
            <wp:positionH relativeFrom="column">
              <wp:posOffset>1571625</wp:posOffset>
            </wp:positionH>
            <wp:positionV relativeFrom="paragraph">
              <wp:posOffset>-390525</wp:posOffset>
            </wp:positionV>
            <wp:extent cx="2771775" cy="713732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2E Small Landscape Colo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713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9ECD9F" w14:textId="77777777" w:rsidR="0033393C" w:rsidRDefault="0033393C" w:rsidP="0033393C">
      <w:pPr>
        <w:spacing w:after="0" w:line="240" w:lineRule="auto"/>
        <w:jc w:val="center"/>
        <w:rPr>
          <w:b/>
        </w:rPr>
      </w:pPr>
    </w:p>
    <w:p w14:paraId="133B12C9" w14:textId="185D15A6" w:rsidR="0033393C" w:rsidRDefault="00301F63" w:rsidP="0033393C">
      <w:pPr>
        <w:pStyle w:val="Heading1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PLUS</w:t>
      </w:r>
      <w:proofErr w:type="gramEnd"/>
      <w:r w:rsidR="0033393C" w:rsidRPr="00507F27">
        <w:rPr>
          <w:sz w:val="32"/>
          <w:szCs w:val="32"/>
        </w:rPr>
        <w:t xml:space="preserve"> Scholarship</w:t>
      </w:r>
    </w:p>
    <w:p w14:paraId="62B45636" w14:textId="77777777" w:rsidR="00301F63" w:rsidRPr="003F50C4" w:rsidRDefault="00301F63" w:rsidP="00301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0C4">
        <w:rPr>
          <w:rFonts w:ascii="Times New Roman" w:eastAsia="Times New Roman" w:hAnsi="Times New Roman" w:cs="Times New Roman"/>
          <w:b/>
          <w:bCs/>
          <w:i/>
          <w:iCs/>
        </w:rPr>
        <w:t>E2E Plus Scholarship</w:t>
      </w:r>
      <w:r w:rsidRPr="003F50C4">
        <w:rPr>
          <w:rFonts w:ascii="Times New Roman" w:eastAsia="Times New Roman" w:hAnsi="Times New Roman" w:cs="Times New Roman"/>
          <w:sz w:val="24"/>
          <w:szCs w:val="24"/>
        </w:rPr>
        <w:t xml:space="preserve"> that is awarded to a community member pursuing their education and/or career training at an institution of higher education in the Coastal Bend region (Craft Training Center of the Coastal Bend, Del Mar College, Embry-Riddle Aeronautical University-Corpus Christi, Saint Leo University, Texas A&amp;M University-Corpus Christi, or Texas A&amp;M University-Kingsville, and the University of the Incarnate Word).</w:t>
      </w:r>
    </w:p>
    <w:p w14:paraId="22B1E432" w14:textId="77777777" w:rsidR="0033393C" w:rsidRPr="00507F27" w:rsidRDefault="0033393C" w:rsidP="00333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F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D8C100F" w14:textId="77777777" w:rsidR="0033393C" w:rsidRPr="00507F27" w:rsidRDefault="0033393C" w:rsidP="00333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F27">
        <w:rPr>
          <w:rFonts w:ascii="Times New Roman" w:eastAsia="Times New Roman" w:hAnsi="Times New Roman" w:cs="Times New Roman"/>
          <w:b/>
          <w:bCs/>
          <w:sz w:val="24"/>
          <w:szCs w:val="24"/>
        </w:rPr>
        <w:t>Requirements &amp; Eligibility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150C447" w14:textId="51F45A44" w:rsidR="0033393C" w:rsidRPr="00507F27" w:rsidRDefault="0033393C" w:rsidP="0033393C">
      <w:pPr>
        <w:numPr>
          <w:ilvl w:val="0"/>
          <w:numId w:val="1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F27">
        <w:rPr>
          <w:rFonts w:ascii="Times New Roman" w:eastAsia="Times New Roman" w:hAnsi="Times New Roman" w:cs="Times New Roman"/>
          <w:sz w:val="24"/>
          <w:szCs w:val="24"/>
        </w:rPr>
        <w:t xml:space="preserve">Be a resident of Aransas, Bee, Brooks, Duval, Jim Wells, 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Ken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edy, Kleberg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, Live Oak, McMullen, Nueces, or San Patricio County.</w:t>
      </w:r>
    </w:p>
    <w:p w14:paraId="32868D71" w14:textId="441DA899" w:rsidR="0033393C" w:rsidRPr="00507F27" w:rsidRDefault="0033393C" w:rsidP="0033393C">
      <w:pPr>
        <w:numPr>
          <w:ilvl w:val="0"/>
          <w:numId w:val="1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F27">
        <w:rPr>
          <w:rFonts w:ascii="Times New Roman" w:eastAsia="Times New Roman" w:hAnsi="Times New Roman" w:cs="Times New Roman"/>
          <w:sz w:val="24"/>
          <w:szCs w:val="24"/>
        </w:rPr>
        <w:t>Demonstrate financial assistance request by submitting your Student Aid Report (SAR) for the 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 xml:space="preserve"> school year. The SAR is the report you receive upon completing the Free Application for Federal Student Aid (FAFSA). 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 xml:space="preserve"> demonstrate financial assistance request by submitting your completion confirmation email upon submission of the Texas Application for State Financial Aid (TAFSA), for eligible students.</w:t>
      </w:r>
    </w:p>
    <w:p w14:paraId="6EED03FC" w14:textId="77777777" w:rsidR="0033393C" w:rsidRPr="00507F27" w:rsidRDefault="0033393C" w:rsidP="0033393C">
      <w:pPr>
        <w:numPr>
          <w:ilvl w:val="0"/>
          <w:numId w:val="1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7F27">
        <w:rPr>
          <w:rFonts w:ascii="Times New Roman" w:eastAsia="Times New Roman" w:hAnsi="Times New Roman" w:cs="Times New Roman"/>
          <w:sz w:val="24"/>
          <w:szCs w:val="24"/>
        </w:rPr>
        <w:t xml:space="preserve">Submit a </w:t>
      </w:r>
      <w:r>
        <w:rPr>
          <w:rFonts w:ascii="Times New Roman" w:eastAsia="Times New Roman" w:hAnsi="Times New Roman" w:cs="Times New Roman"/>
          <w:sz w:val="24"/>
          <w:szCs w:val="24"/>
        </w:rPr>
        <w:t>Personal Statement</w:t>
      </w:r>
      <w:r w:rsidRPr="00507F27">
        <w:rPr>
          <w:rFonts w:ascii="Times New Roman" w:eastAsia="Times New Roman" w:hAnsi="Times New Roman" w:cs="Times New Roman"/>
          <w:sz w:val="24"/>
          <w:szCs w:val="24"/>
        </w:rPr>
        <w:t xml:space="preserve"> describing your educational and career goals and how this scholarship will help you achieve those goals.</w:t>
      </w:r>
    </w:p>
    <w:p w14:paraId="72578534" w14:textId="15BED5E2" w:rsidR="0033393C" w:rsidRPr="0033393C" w:rsidRDefault="0033393C" w:rsidP="0033393C">
      <w:pPr>
        <w:pStyle w:val="ListParagraph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393C">
        <w:rPr>
          <w:rFonts w:ascii="Times New Roman" w:eastAsia="Times New Roman" w:hAnsi="Times New Roman" w:cs="Times New Roman"/>
          <w:sz w:val="24"/>
          <w:szCs w:val="24"/>
        </w:rPr>
        <w:t>Submit a plan outlining the course(s) you need to take to complete a certificate or degree in your area of interest and a proposed timeline of when (fall/spring semester &amp; year) you will take those courses</w:t>
      </w:r>
    </w:p>
    <w:p w14:paraId="42E54C6E" w14:textId="1D014554" w:rsidR="0033393C" w:rsidRDefault="0033393C" w:rsidP="0033393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393C">
        <w:rPr>
          <w:rFonts w:ascii="Times New Roman" w:eastAsia="Times New Roman" w:hAnsi="Times New Roman" w:cs="Times New Roman"/>
          <w:b/>
          <w:bCs/>
          <w:sz w:val="24"/>
          <w:szCs w:val="24"/>
        </w:rPr>
        <w:t>DEADLINE FOR SUBMISSION – APRIL 10</w:t>
      </w:r>
      <w:r w:rsidRPr="0033393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33393C">
        <w:rPr>
          <w:rFonts w:ascii="Times New Roman" w:eastAsia="Times New Roman" w:hAnsi="Times New Roman" w:cs="Times New Roman"/>
          <w:b/>
          <w:bCs/>
          <w:sz w:val="24"/>
          <w:szCs w:val="24"/>
        </w:rPr>
        <w:t>, 2026</w:t>
      </w:r>
    </w:p>
    <w:p w14:paraId="1D8E9BF9" w14:textId="2572B5FA" w:rsidR="0033393C" w:rsidRPr="0033393C" w:rsidRDefault="0033393C" w:rsidP="0033393C">
      <w:pPr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Email completed application and FAFSA (SAR) attachment to </w:t>
      </w:r>
      <w:hyperlink r:id="rId7" w:history="1">
        <w:r w:rsidRPr="004D6764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sdotson@edexcellence.org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15E8133A" w14:textId="42B41FF7" w:rsidR="00377A04" w:rsidRDefault="00820FD2">
      <w:pPr>
        <w:pStyle w:val="Heading1"/>
      </w:pPr>
      <w:r>
        <w:t>Scholarship Application</w:t>
      </w:r>
    </w:p>
    <w:p w14:paraId="03366434" w14:textId="77777777" w:rsidR="00377A04" w:rsidRDefault="00820FD2">
      <w:pPr>
        <w:pStyle w:val="Heading2"/>
      </w:pPr>
      <w:r>
        <w:t>1) Personal Information</w:t>
      </w:r>
    </w:p>
    <w:p w14:paraId="58AEC0FB" w14:textId="77777777" w:rsidR="00377A04" w:rsidRDefault="00820FD2">
      <w:r>
        <w:t>Full Name: __________________________________________</w:t>
      </w:r>
    </w:p>
    <w:p w14:paraId="432E4FD4" w14:textId="77777777" w:rsidR="00377A04" w:rsidRDefault="00820FD2">
      <w:r>
        <w:t>Date of Birth (MM/DD/YYYY): __________________________________________</w:t>
      </w:r>
    </w:p>
    <w:p w14:paraId="62B93F0C" w14:textId="77777777" w:rsidR="00377A04" w:rsidRDefault="00820FD2">
      <w:r>
        <w:lastRenderedPageBreak/>
        <w:t>Phone Number: __________________________________________</w:t>
      </w:r>
    </w:p>
    <w:p w14:paraId="77B490B0" w14:textId="77777777" w:rsidR="00377A04" w:rsidRDefault="00820FD2">
      <w:r>
        <w:t>Email Address: __________________________________________</w:t>
      </w:r>
    </w:p>
    <w:p w14:paraId="651FAE44" w14:textId="77777777" w:rsidR="00377A04" w:rsidRDefault="00820FD2">
      <w:r>
        <w:t>Home Address (Street, City, State, ZIP): __________________________________________</w:t>
      </w:r>
    </w:p>
    <w:p w14:paraId="561913AF" w14:textId="322E265A" w:rsidR="00377A04" w:rsidRDefault="00301F63">
      <w:pPr>
        <w:pStyle w:val="Heading2"/>
      </w:pPr>
      <w:r>
        <w:t>2</w:t>
      </w:r>
      <w:r w:rsidR="00820FD2">
        <w:t xml:space="preserve">) </w:t>
      </w:r>
      <w:r w:rsidR="00505449">
        <w:t xml:space="preserve">Intended </w:t>
      </w:r>
      <w:r>
        <w:t xml:space="preserve">Career Training or Higher Education </w:t>
      </w:r>
    </w:p>
    <w:p w14:paraId="1B14FB9D" w14:textId="24BE6D95" w:rsidR="00377A04" w:rsidRDefault="00301F63">
      <w:r>
        <w:t>Career Training/</w:t>
      </w:r>
      <w:r w:rsidR="00505449">
        <w:t>Community College/University</w:t>
      </w:r>
      <w:r w:rsidR="00820FD2">
        <w:t>: ______________________________</w:t>
      </w:r>
      <w:r w:rsidR="00820FD2">
        <w:t>__</w:t>
      </w:r>
    </w:p>
    <w:p w14:paraId="0F05841D" w14:textId="4B525FB3" w:rsidR="00377A04" w:rsidRPr="00505449" w:rsidRDefault="00301F63">
      <w:pPr>
        <w:rPr>
          <w:u w:val="single"/>
        </w:rPr>
      </w:pPr>
      <w:r>
        <w:t>Certification/</w:t>
      </w:r>
      <w:r w:rsidR="00505449">
        <w:t xml:space="preserve">Major/Intended Major: </w:t>
      </w:r>
      <w:r w:rsidR="00505449">
        <w:rPr>
          <w:u w:val="single"/>
        </w:rPr>
        <w:tab/>
      </w:r>
      <w:r w:rsidR="00505449">
        <w:rPr>
          <w:u w:val="single"/>
        </w:rPr>
        <w:tab/>
      </w:r>
      <w:r w:rsidR="00505449">
        <w:rPr>
          <w:u w:val="single"/>
        </w:rPr>
        <w:tab/>
      </w:r>
      <w:r w:rsidR="00505449">
        <w:rPr>
          <w:u w:val="single"/>
        </w:rPr>
        <w:tab/>
      </w:r>
      <w:r w:rsidR="00505449">
        <w:rPr>
          <w:u w:val="single"/>
        </w:rPr>
        <w:tab/>
      </w:r>
      <w:r w:rsidR="00505449">
        <w:rPr>
          <w:u w:val="single"/>
        </w:rPr>
        <w:tab/>
      </w:r>
    </w:p>
    <w:p w14:paraId="535BF2EA" w14:textId="10B53EFE" w:rsidR="00377A04" w:rsidRDefault="00820FD2">
      <w:pPr>
        <w:pStyle w:val="Heading2"/>
      </w:pPr>
      <w:r>
        <w:t>4) Activities &amp; Leadership</w:t>
      </w:r>
      <w:r w:rsidR="002C1ADA">
        <w:t xml:space="preserve"> (Optional)</w:t>
      </w:r>
    </w:p>
    <w:p w14:paraId="0982DB25" w14:textId="77777777" w:rsidR="00377A04" w:rsidRDefault="00820FD2">
      <w:r>
        <w:t>List extracurriculars, leadership roles, clubs, sports, volunteering, and community involvement.</w:t>
      </w:r>
    </w:p>
    <w:p w14:paraId="7C1DCFA3" w14:textId="77777777" w:rsidR="00377A04" w:rsidRDefault="00820FD2">
      <w:r>
        <w:t>• Activity/Organization: __________________________________________</w:t>
      </w:r>
    </w:p>
    <w:p w14:paraId="1EB39F12" w14:textId="77777777" w:rsidR="00377A04" w:rsidRDefault="00820FD2">
      <w:r>
        <w:t xml:space="preserve">  Role/Title: __________________________________________</w:t>
      </w:r>
    </w:p>
    <w:p w14:paraId="6BEA3CF2" w14:textId="77777777" w:rsidR="00377A04" w:rsidRDefault="00820FD2">
      <w:r>
        <w:t xml:space="preserve">  Dates (Month/Year – Month/Year): ________________________________</w:t>
      </w:r>
    </w:p>
    <w:p w14:paraId="1430EDBA" w14:textId="77777777" w:rsidR="00377A04" w:rsidRDefault="00820FD2">
      <w:r>
        <w:t xml:space="preserve">  Hours per week: __________________________________________</w:t>
      </w:r>
    </w:p>
    <w:p w14:paraId="341CBBEF" w14:textId="77777777" w:rsidR="00377A04" w:rsidRDefault="00820FD2">
      <w:r>
        <w:t xml:space="preserve">  Brief description/impact: _______________________________________</w:t>
      </w:r>
    </w:p>
    <w:p w14:paraId="4D627E9D" w14:textId="77777777" w:rsidR="00377A04" w:rsidRDefault="00820FD2">
      <w:r>
        <w:t xml:space="preserve">  _________________________________________________________________</w:t>
      </w:r>
    </w:p>
    <w:p w14:paraId="56A02F1D" w14:textId="77777777" w:rsidR="00377A04" w:rsidRDefault="00820FD2">
      <w:r>
        <w:t xml:space="preserve">  _________________________________________________________________</w:t>
      </w:r>
    </w:p>
    <w:p w14:paraId="59A7F2B8" w14:textId="77777777" w:rsidR="00377A04" w:rsidRDefault="00820FD2">
      <w:r>
        <w:t>(Copy/paste this section as needed.)</w:t>
      </w:r>
    </w:p>
    <w:p w14:paraId="1B177448" w14:textId="77777777" w:rsidR="00377A04" w:rsidRDefault="00820FD2">
      <w:pPr>
        <w:pStyle w:val="Heading2"/>
      </w:pPr>
      <w:r>
        <w:t>5) Work Experience (Optional)</w:t>
      </w:r>
    </w:p>
    <w:p w14:paraId="6DD4B629" w14:textId="77777777" w:rsidR="00377A04" w:rsidRDefault="00820FD2">
      <w:r>
        <w:t>• Employer: __________________________________________</w:t>
      </w:r>
    </w:p>
    <w:p w14:paraId="145D3217" w14:textId="77777777" w:rsidR="00377A04" w:rsidRDefault="00820FD2">
      <w:r>
        <w:t xml:space="preserve">  Position: __________________________________________</w:t>
      </w:r>
    </w:p>
    <w:p w14:paraId="5657651C" w14:textId="77777777" w:rsidR="00377A04" w:rsidRDefault="00820FD2">
      <w:r>
        <w:t xml:space="preserve">  Dates (Month/Year – Month/Year): ________________________________</w:t>
      </w:r>
    </w:p>
    <w:p w14:paraId="71CECB52" w14:textId="77777777" w:rsidR="00377A04" w:rsidRDefault="00820FD2">
      <w:r>
        <w:t xml:space="preserve">  Hours per week: __________________________________________</w:t>
      </w:r>
    </w:p>
    <w:p w14:paraId="255AF510" w14:textId="77777777" w:rsidR="00377A04" w:rsidRDefault="00820FD2">
      <w:r>
        <w:t xml:space="preserve">  Key responsibilities: __________________________________________</w:t>
      </w:r>
    </w:p>
    <w:p w14:paraId="2D782C6C" w14:textId="77777777" w:rsidR="00377A04" w:rsidRDefault="00820FD2">
      <w:r>
        <w:t xml:space="preserve">  _________________________________________________________________</w:t>
      </w:r>
    </w:p>
    <w:p w14:paraId="764CFB41" w14:textId="42B34F16" w:rsidR="00377A04" w:rsidRDefault="00820FD2">
      <w:pPr>
        <w:pStyle w:val="Heading2"/>
      </w:pPr>
      <w:r>
        <w:t>6) Honors &amp; Awards</w:t>
      </w:r>
      <w:r w:rsidR="002C1ADA">
        <w:t xml:space="preserve"> (Optional)</w:t>
      </w:r>
    </w:p>
    <w:p w14:paraId="024FEC85" w14:textId="77777777" w:rsidR="00377A04" w:rsidRDefault="00820FD2">
      <w:r>
        <w:t>• __________________________________________ — __________</w:t>
      </w:r>
    </w:p>
    <w:p w14:paraId="4F316030" w14:textId="77777777" w:rsidR="00377A04" w:rsidRDefault="00820FD2">
      <w:r>
        <w:t>• __________________________________________ — __________</w:t>
      </w:r>
    </w:p>
    <w:p w14:paraId="34440248" w14:textId="77777777" w:rsidR="00377A04" w:rsidRDefault="00820FD2">
      <w:r>
        <w:t>• __________________________________________ — __________</w:t>
      </w:r>
    </w:p>
    <w:p w14:paraId="514C59C3" w14:textId="43E2A4AB" w:rsidR="00505449" w:rsidRDefault="00505449" w:rsidP="00505449">
      <w:pPr>
        <w:pStyle w:val="Heading2"/>
      </w:pPr>
      <w:r>
        <w:lastRenderedPageBreak/>
        <w:t xml:space="preserve">7) </w:t>
      </w:r>
      <w:r>
        <w:t>FAFSA Submission (copy attached)</w:t>
      </w:r>
    </w:p>
    <w:p w14:paraId="1ADAAA1C" w14:textId="34894309" w:rsidR="00505449" w:rsidRDefault="00505449" w:rsidP="00505449">
      <w:r>
        <w:t>Date</w:t>
      </w:r>
      <w:r>
        <w:t>: __________________________________________</w:t>
      </w:r>
    </w:p>
    <w:p w14:paraId="66BC16A5" w14:textId="4E3D1DA1" w:rsidR="00505449" w:rsidRDefault="00505449" w:rsidP="00505449">
      <w:r>
        <w:t>Student Aid Index (SAI)</w:t>
      </w:r>
      <w:r>
        <w:t>: __________________________________________</w:t>
      </w:r>
    </w:p>
    <w:p w14:paraId="5A0DA524" w14:textId="125B9CB9" w:rsidR="002C1ADA" w:rsidRDefault="002C1ADA" w:rsidP="002C1ADA">
      <w:pPr>
        <w:pStyle w:val="Heading2"/>
      </w:pPr>
      <w:r>
        <w:t xml:space="preserve">8) </w:t>
      </w:r>
      <w:r>
        <w:t>Degree Plan</w:t>
      </w:r>
      <w:r>
        <w:t xml:space="preserve"> (</w:t>
      </w:r>
      <w:r>
        <w:t>Proposed timeline outlining the course(s) needed for completion of a certificate or degree in applicant’s area of interest and proposed timeline</w:t>
      </w:r>
      <w:r>
        <w:t>.)</w:t>
      </w:r>
    </w:p>
    <w:p w14:paraId="72058D61" w14:textId="77777777" w:rsidR="002C1ADA" w:rsidRPr="00505449" w:rsidRDefault="002C1ADA" w:rsidP="00505449"/>
    <w:p w14:paraId="2709E789" w14:textId="77777777" w:rsidR="00505449" w:rsidRDefault="00505449"/>
    <w:p w14:paraId="301863C4" w14:textId="5F981888" w:rsidR="00377A04" w:rsidRDefault="002C1ADA">
      <w:pPr>
        <w:pStyle w:val="Heading2"/>
      </w:pPr>
      <w:r>
        <w:t>9</w:t>
      </w:r>
      <w:r w:rsidR="00820FD2">
        <w:t xml:space="preserve">) </w:t>
      </w:r>
      <w:r w:rsidR="00820FD2">
        <w:t>Personal Statement (</w:t>
      </w:r>
      <w:r w:rsidR="00505449">
        <w:t>Description of educational and career goals and how this scholarship will help achieve those goals.</w:t>
      </w:r>
      <w:r w:rsidR="00820FD2">
        <w:t>)</w:t>
      </w:r>
    </w:p>
    <w:p w14:paraId="135194F6" w14:textId="77777777" w:rsidR="00377A04" w:rsidRDefault="00377A04"/>
    <w:sectPr w:rsidR="00377A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B3F1EF5"/>
    <w:multiLevelType w:val="multilevel"/>
    <w:tmpl w:val="A6A0B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AD690F"/>
    <w:multiLevelType w:val="hybridMultilevel"/>
    <w:tmpl w:val="5A920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907252">
    <w:abstractNumId w:val="8"/>
  </w:num>
  <w:num w:numId="2" w16cid:durableId="1445030053">
    <w:abstractNumId w:val="6"/>
  </w:num>
  <w:num w:numId="3" w16cid:durableId="1035540791">
    <w:abstractNumId w:val="5"/>
  </w:num>
  <w:num w:numId="4" w16cid:durableId="2066483418">
    <w:abstractNumId w:val="4"/>
  </w:num>
  <w:num w:numId="5" w16cid:durableId="1839223894">
    <w:abstractNumId w:val="7"/>
  </w:num>
  <w:num w:numId="6" w16cid:durableId="645091738">
    <w:abstractNumId w:val="3"/>
  </w:num>
  <w:num w:numId="7" w16cid:durableId="188875515">
    <w:abstractNumId w:val="2"/>
  </w:num>
  <w:num w:numId="8" w16cid:durableId="2046250872">
    <w:abstractNumId w:val="1"/>
  </w:num>
  <w:num w:numId="9" w16cid:durableId="1790123001">
    <w:abstractNumId w:val="0"/>
  </w:num>
  <w:num w:numId="10" w16cid:durableId="331835853">
    <w:abstractNumId w:val="9"/>
  </w:num>
  <w:num w:numId="11" w16cid:durableId="17736292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2C1ADA"/>
    <w:rsid w:val="00301F63"/>
    <w:rsid w:val="00326F90"/>
    <w:rsid w:val="0033393C"/>
    <w:rsid w:val="00355969"/>
    <w:rsid w:val="00377A04"/>
    <w:rsid w:val="0050544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2C781"/>
  <w14:defaultImageDpi w14:val="300"/>
  <w15:docId w15:val="{883381E1-1BEA-4E8A-96A4-86C75027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3339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39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dotson@edexcellenc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Stephanie Dotson</cp:lastModifiedBy>
  <cp:revision>2</cp:revision>
  <dcterms:created xsi:type="dcterms:W3CDTF">2026-01-14T17:34:00Z</dcterms:created>
  <dcterms:modified xsi:type="dcterms:W3CDTF">2026-01-14T17:34:00Z</dcterms:modified>
  <cp:category/>
</cp:coreProperties>
</file>